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drawing>
          <wp:inline xmlns:a="http://schemas.openxmlformats.org/drawingml/2006/main" xmlns:pic="http://schemas.openxmlformats.org/drawingml/2006/picture">
            <wp:extent cx="6120000" cy="1883784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8378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1883784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8378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1883784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8378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1883784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8378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1883784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83784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