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drawing>
          <wp:inline xmlns:a="http://schemas.openxmlformats.org/drawingml/2006/main" xmlns:pic="http://schemas.openxmlformats.org/drawingml/2006/picture">
            <wp:extent cx="6120000" cy="3737213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120000" cy="3737213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tmp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73721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rPr>
          <w:sz w:val="168"/>
        </w:rPr>
        <w:t xml:space="preserve">   </w:t>
      </w:r>
    </w:p>
    <w:sectPr w:rsidR="00FC693F" w:rsidRPr="0006063C" w:rsidSect="00034616">
      <w:pgSz w:w="12240" w:h="15840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